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fill="FFFFFF"/>
        <w:jc w:val="both"/>
        <w:rPr>
          <w:rFonts w:ascii="Cambria" w:hAnsi="Cambria" w:eastAsia="Cambria" w:cs="Cambria"/>
          <w:sz w:val="20"/>
          <w:szCs w:val="20"/>
        </w:rPr>
      </w:pPr>
      <w:r>
        <w:rPr>
          <w:rFonts w:ascii="Lato" w:hAnsi="Lato" w:eastAsia="Lato" w:cs="Lato"/>
          <w:b/>
          <w:color w:val="0070C0"/>
          <w:rtl w:val="0"/>
        </w:rPr>
        <w:t>Professional</w:t>
      </w:r>
      <w:r>
        <w:rPr>
          <w:b/>
          <w:rtl w:val="0"/>
        </w:rPr>
        <w:t xml:space="preserve"> </w:t>
      </w:r>
      <w:r>
        <w:rPr>
          <w:rFonts w:ascii="Lato" w:hAnsi="Lato" w:eastAsia="Lato" w:cs="Lato"/>
          <w:b/>
          <w:color w:val="0070C0"/>
          <w:rtl w:val="0"/>
        </w:rPr>
        <w:t>Summary</w:t>
      </w:r>
    </w:p>
    <w:p>
      <w:pPr>
        <w:shd w:val="clear" w:fill="FFFFFF"/>
        <w:spacing w:line="276" w:lineRule="auto"/>
        <w:jc w:val="both"/>
        <w:rPr>
          <w:rFonts w:ascii="Cambria" w:hAnsi="Cambria" w:eastAsia="Cambria" w:cs="Cambria"/>
          <w:sz w:val="20"/>
          <w:szCs w:val="20"/>
        </w:rPr>
      </w:pPr>
      <w:r>
        <w:rPr>
          <w:rFonts w:ascii="Cambria" w:hAnsi="Cambria" w:eastAsia="Cambria" w:cs="Cambria"/>
          <w:sz w:val="20"/>
          <w:szCs w:val="20"/>
          <w:rtl w:val="0"/>
        </w:rPr>
        <w:t xml:space="preserve">I’m a UI Designer, </w:t>
      </w:r>
      <w:r>
        <w:rPr>
          <w:rFonts w:hint="default" w:ascii="Cambria" w:hAnsi="Cambria" w:eastAsia="Cambria" w:cs="Cambria"/>
          <w:sz w:val="20"/>
          <w:szCs w:val="20"/>
          <w:rtl w:val="0"/>
          <w:lang w:val="en-US"/>
        </w:rPr>
        <w:t>React</w:t>
      </w:r>
      <w:r>
        <w:rPr>
          <w:rFonts w:ascii="Cambria" w:hAnsi="Cambria" w:eastAsia="Cambria" w:cs="Cambria"/>
          <w:sz w:val="20"/>
          <w:szCs w:val="20"/>
          <w:rtl w:val="0"/>
        </w:rPr>
        <w:t xml:space="preserve"> developer having </w:t>
      </w:r>
      <w:r>
        <w:rPr>
          <w:rFonts w:hint="default" w:ascii="Cambria" w:hAnsi="Cambria" w:eastAsia="Cambria" w:cs="Cambria"/>
          <w:sz w:val="20"/>
          <w:szCs w:val="20"/>
          <w:rtl w:val="0"/>
          <w:lang w:val="en-US"/>
        </w:rPr>
        <w:t>1.7</w:t>
      </w:r>
      <w:r>
        <w:rPr>
          <w:rFonts w:ascii="Cambria" w:hAnsi="Cambria" w:eastAsia="Cambria" w:cs="Cambria"/>
          <w:sz w:val="20"/>
          <w:szCs w:val="20"/>
          <w:rtl w:val="0"/>
        </w:rPr>
        <w:t>+ years of hands-on experience in designing, developing, integrating, and implementing solutions using Frontend technologies.</w:t>
      </w:r>
    </w:p>
    <w:p>
      <w:pPr>
        <w:numPr>
          <w:ilvl w:val="0"/>
          <w:numId w:val="1"/>
        </w:numPr>
        <w:shd w:val="clear" w:fill="FFFFFF"/>
        <w:spacing w:after="0" w:afterAutospacing="0" w:line="276" w:lineRule="auto"/>
        <w:ind w:left="720" w:hanging="360"/>
        <w:jc w:val="both"/>
        <w:rPr>
          <w:rFonts w:ascii="Cambria" w:hAnsi="Cambria" w:eastAsia="Cambria" w:cs="Cambria"/>
          <w:sz w:val="20"/>
          <w:szCs w:val="20"/>
        </w:rPr>
      </w:pPr>
      <w:r>
        <w:rPr>
          <w:rFonts w:hint="default" w:eastAsia="Segoe UI" w:cs="Segoe UI" w:asciiTheme="minorAscii" w:hAnsiTheme="minorAscii"/>
          <w:b w:val="0"/>
          <w:bCs w:val="0"/>
          <w:i w:val="0"/>
          <w:iCs w:val="0"/>
          <w:caps w:val="0"/>
          <w:color w:val="000000" w:themeColor="text1"/>
          <w:spacing w:val="0"/>
          <w:sz w:val="20"/>
          <w:szCs w:val="20"/>
          <w:highlight w:val="none"/>
          <w:shd w:val="clear" w:fill="F7F7F8"/>
          <w14:textFill>
            <w14:solidFill>
              <w14:schemeClr w14:val="tx1"/>
            </w14:solidFill>
          </w14:textFill>
        </w:rPr>
        <w:t>Passionate UI Designer and React Developer with a track record of delivering intuitive, user-friendly web applications that meet business needs.</w:t>
      </w:r>
      <w:bookmarkStart w:id="3" w:name="_GoBack"/>
      <w:bookmarkEnd w:id="3"/>
    </w:p>
    <w:p>
      <w:pPr>
        <w:numPr>
          <w:ilvl w:val="0"/>
          <w:numId w:val="1"/>
        </w:numPr>
        <w:shd w:val="clear" w:fill="FFFFFF"/>
        <w:spacing w:after="0" w:afterAutospacing="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 xml:space="preserve">Having technical expertise includes developing interactive web and mobile applications utilizing React JS, HTML5, CSS3, Bootstrap, </w:t>
      </w:r>
      <w:r>
        <w:rPr>
          <w:rFonts w:hint="default" w:ascii="Cambria" w:hAnsi="Cambria" w:eastAsia="Cambria" w:cs="Cambria"/>
          <w:sz w:val="20"/>
          <w:szCs w:val="20"/>
          <w:rtl w:val="0"/>
          <w:lang w:val="en-US"/>
        </w:rPr>
        <w:t>Pime react</w:t>
      </w:r>
      <w:r>
        <w:rPr>
          <w:rFonts w:ascii="Cambria" w:hAnsi="Cambria" w:eastAsia="Cambria" w:cs="Cambria"/>
          <w:sz w:val="20"/>
          <w:szCs w:val="20"/>
          <w:rtl w:val="0"/>
        </w:rPr>
        <w:t>,</w:t>
      </w:r>
      <w:r>
        <w:rPr>
          <w:rFonts w:hint="default" w:ascii="Cambria" w:hAnsi="Cambria" w:eastAsia="Cambria" w:cs="Cambria"/>
          <w:sz w:val="20"/>
          <w:szCs w:val="20"/>
          <w:rtl w:val="0"/>
          <w:lang w:val="en-US"/>
        </w:rPr>
        <w:t>Prime flex,</w:t>
      </w:r>
      <w:r>
        <w:rPr>
          <w:rFonts w:ascii="Cambria" w:hAnsi="Cambria" w:eastAsia="Cambria" w:cs="Cambria"/>
          <w:sz w:val="20"/>
          <w:szCs w:val="20"/>
          <w:rtl w:val="0"/>
        </w:rPr>
        <w:t xml:space="preserve"> JavaScript and Integrating Restful APIs.</w:t>
      </w:r>
    </w:p>
    <w:p>
      <w:pPr>
        <w:numPr>
          <w:ilvl w:val="0"/>
          <w:numId w:val="1"/>
        </w:numPr>
        <w:shd w:val="clear" w:fill="FFFFFF"/>
        <w:spacing w:after="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I have hands-on experience in developing Single Page Applications using  React</w:t>
      </w:r>
      <w:r>
        <w:rPr>
          <w:rFonts w:hint="default" w:ascii="Cambria" w:hAnsi="Cambria" w:eastAsia="Cambria" w:cs="Cambria"/>
          <w:sz w:val="20"/>
          <w:szCs w:val="20"/>
          <w:rtl w:val="0"/>
          <w:lang w:val="en-US"/>
        </w:rPr>
        <w:t xml:space="preserve"> js</w:t>
      </w:r>
      <w:r>
        <w:rPr>
          <w:rFonts w:ascii="Cambria" w:hAnsi="Cambria" w:eastAsia="Cambria" w:cs="Cambria"/>
          <w:sz w:val="20"/>
          <w:szCs w:val="20"/>
          <w:rtl w:val="0"/>
        </w:rPr>
        <w:t>.</w:t>
      </w:r>
    </w:p>
    <w:p>
      <w:pPr>
        <w:numPr>
          <w:ilvl w:val="0"/>
          <w:numId w:val="1"/>
        </w:numPr>
        <w:shd w:val="clear" w:fill="FFFFFF"/>
        <w:spacing w:after="0" w:line="276" w:lineRule="auto"/>
        <w:ind w:left="720" w:hanging="360"/>
        <w:jc w:val="both"/>
        <w:rPr>
          <w:rFonts w:ascii="Cambria" w:hAnsi="Cambria" w:eastAsia="Cambria" w:cs="Cambria"/>
          <w:color w:val="000000" w:themeColor="text1"/>
          <w:sz w:val="20"/>
          <w:szCs w:val="20"/>
          <w14:textFill>
            <w14:solidFill>
              <w14:schemeClr w14:val="tx1"/>
            </w14:solidFill>
          </w14:textFill>
        </w:rPr>
      </w:pPr>
      <w:r>
        <w:rPr>
          <w:rFonts w:ascii="Cambria" w:hAnsi="Cambria" w:eastAsia="Cambria" w:cs="Cambria"/>
          <w:color w:val="000000" w:themeColor="text1"/>
          <w:sz w:val="20"/>
          <w:szCs w:val="20"/>
          <w:rtl w:val="0"/>
          <w14:textFill>
            <w14:solidFill>
              <w14:schemeClr w14:val="tx1"/>
            </w14:solidFill>
          </w14:textFill>
        </w:rPr>
        <w:t>I have utilized GIT</w:t>
      </w:r>
      <w:r>
        <w:rPr>
          <w:rFonts w:hint="default" w:ascii="Cambria" w:hAnsi="Cambria" w:eastAsia="Cambria" w:cs="Cambria"/>
          <w:color w:val="000000" w:themeColor="text1"/>
          <w:sz w:val="20"/>
          <w:szCs w:val="20"/>
          <w:rtl w:val="0"/>
          <w:lang w:val="en-US"/>
          <w14:textFill>
            <w14:solidFill>
              <w14:schemeClr w14:val="tx1"/>
            </w14:solidFill>
          </w14:textFill>
        </w:rPr>
        <w:t xml:space="preserve"> and</w:t>
      </w:r>
      <w:r>
        <w:rPr>
          <w:rFonts w:ascii="Cambria" w:hAnsi="Cambria" w:eastAsia="Cambria" w:cs="Cambria"/>
          <w:color w:val="000000" w:themeColor="text1"/>
          <w:sz w:val="20"/>
          <w:szCs w:val="20"/>
          <w:rtl w:val="0"/>
          <w14:textFill>
            <w14:solidFill>
              <w14:schemeClr w14:val="tx1"/>
            </w14:solidFill>
          </w14:textFill>
        </w:rPr>
        <w:t xml:space="preserve"> Gitlab</w:t>
      </w:r>
      <w:r>
        <w:rPr>
          <w:rFonts w:hint="default" w:ascii="Cambria" w:hAnsi="Cambria" w:eastAsia="Cambria" w:cs="Cambria"/>
          <w:color w:val="000000" w:themeColor="text1"/>
          <w:sz w:val="20"/>
          <w:szCs w:val="20"/>
          <w:rtl w:val="0"/>
          <w:lang w:val="en-US"/>
          <w14:textFill>
            <w14:solidFill>
              <w14:schemeClr w14:val="tx1"/>
            </w14:solidFill>
          </w14:textFill>
        </w:rPr>
        <w:t xml:space="preserve"> </w:t>
      </w:r>
      <w:r>
        <w:rPr>
          <w:rFonts w:ascii="Cambria" w:hAnsi="Cambria" w:eastAsia="Cambria" w:cs="Cambria"/>
          <w:color w:val="000000" w:themeColor="text1"/>
          <w:sz w:val="20"/>
          <w:szCs w:val="20"/>
          <w:rtl w:val="0"/>
          <w14:textFill>
            <w14:solidFill>
              <w14:schemeClr w14:val="tx1"/>
            </w14:solidFill>
          </w14:textFill>
        </w:rPr>
        <w:t>for Source Code version management.</w:t>
      </w:r>
    </w:p>
    <w:p>
      <w:pPr>
        <w:numPr>
          <w:ilvl w:val="0"/>
          <w:numId w:val="1"/>
        </w:numPr>
        <w:shd w:val="clear" w:fill="FFFFFF"/>
        <w:spacing w:after="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I have experience in designing , visual elements, and interfaces based on usability principles.</w:t>
      </w:r>
    </w:p>
    <w:p>
      <w:pPr>
        <w:numPr>
          <w:ilvl w:val="0"/>
          <w:numId w:val="1"/>
        </w:numPr>
        <w:shd w:val="clear" w:fill="FFFFFF"/>
        <w:spacing w:after="0" w:line="276" w:lineRule="auto"/>
        <w:ind w:left="720" w:hanging="360"/>
        <w:jc w:val="both"/>
        <w:rPr>
          <w:rFonts w:ascii="Cambria" w:hAnsi="Cambria" w:eastAsia="Cambria" w:cs="Cambria"/>
          <w:sz w:val="20"/>
          <w:szCs w:val="20"/>
        </w:rPr>
      </w:pPr>
      <w:r>
        <w:rPr>
          <w:rFonts w:ascii="Cambria" w:hAnsi="Cambria" w:eastAsia="Cambria" w:cs="Cambria"/>
          <w:sz w:val="20"/>
          <w:szCs w:val="20"/>
          <w:rtl w:val="0"/>
        </w:rPr>
        <w:t>I have experience in collaborating with backend developers for Rest APIs integration.</w:t>
      </w:r>
    </w:p>
    <w:p/>
    <w:tbl>
      <w:tblPr>
        <w:tblStyle w:val="14"/>
        <w:tblW w:w="10469" w:type="dxa"/>
        <w:tblInd w:w="0" w:type="dxa"/>
        <w:tblLayout w:type="fixed"/>
        <w:tblCellMar>
          <w:top w:w="100" w:type="dxa"/>
          <w:left w:w="100" w:type="dxa"/>
          <w:bottom w:w="100" w:type="dxa"/>
          <w:right w:w="100" w:type="dxa"/>
        </w:tblCellMar>
      </w:tblPr>
      <w:tblGrid>
        <w:gridCol w:w="5234"/>
        <w:gridCol w:w="5234"/>
      </w:tblGrid>
      <w:tr>
        <w:tblPrEx>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pPr>
              <w:pStyle w:val="3"/>
              <w:shd w:val="clear" w:fill="FFFFFF"/>
              <w:spacing w:before="0" w:after="0" w:line="360" w:lineRule="auto"/>
            </w:pPr>
            <w:bookmarkStart w:id="0" w:name="_mg1xzs8y9gvj" w:colFirst="0" w:colLast="0"/>
            <w:bookmarkEnd w:id="0"/>
            <w:r>
              <w:rPr>
                <w:rFonts w:ascii="Lato" w:hAnsi="Lato" w:eastAsia="Lato" w:cs="Lato"/>
                <w:smallCaps w:val="0"/>
                <w:color w:val="0070C0"/>
                <w:sz w:val="22"/>
                <w:szCs w:val="22"/>
                <w:rtl w:val="0"/>
              </w:rPr>
              <w:t>Technologies/Core competencies</w:t>
            </w:r>
          </w:p>
          <w:p>
            <w:pPr>
              <w:shd w:val="clear" w:fill="FFFFFF"/>
              <w:spacing w:after="0" w:line="276" w:lineRule="auto"/>
              <w:rPr>
                <w:rFonts w:hint="default" w:ascii="Cambria" w:hAnsi="Cambria" w:eastAsia="Cambria" w:cs="Cambria"/>
                <w:b w:val="0"/>
                <w:bCs w:val="0"/>
                <w:sz w:val="20"/>
                <w:szCs w:val="20"/>
                <w:lang w:val="en-US"/>
              </w:rPr>
            </w:pPr>
            <w:r>
              <w:rPr>
                <w:rFonts w:ascii="Cambria" w:hAnsi="Cambria" w:eastAsia="Cambria" w:cs="Cambria"/>
                <w:b/>
                <w:sz w:val="20"/>
                <w:szCs w:val="20"/>
                <w:rtl w:val="0"/>
              </w:rPr>
              <w:t>Frontend Technologies:</w:t>
            </w:r>
            <w:r>
              <w:rPr>
                <w:rFonts w:ascii="Cambria" w:hAnsi="Cambria" w:eastAsia="Cambria" w:cs="Cambria"/>
                <w:sz w:val="20"/>
                <w:szCs w:val="20"/>
                <w:rtl w:val="0"/>
              </w:rPr>
              <w:t xml:space="preserve"> </w:t>
            </w:r>
            <w:r>
              <w:rPr>
                <w:rFonts w:ascii="Cambria" w:hAnsi="Cambria" w:eastAsia="Cambria" w:cs="Cambria"/>
                <w:b w:val="0"/>
                <w:bCs w:val="0"/>
                <w:sz w:val="20"/>
                <w:szCs w:val="20"/>
                <w:rtl w:val="0"/>
              </w:rPr>
              <w:t xml:space="preserve"> React JS</w:t>
            </w:r>
            <w:r>
              <w:rPr>
                <w:rFonts w:hint="default" w:ascii="Cambria" w:hAnsi="Cambria" w:eastAsia="Cambria" w:cs="Cambria"/>
                <w:b w:val="0"/>
                <w:bCs w:val="0"/>
                <w:sz w:val="20"/>
                <w:szCs w:val="20"/>
                <w:rtl w:val="0"/>
                <w:lang w:val="en-US"/>
              </w:rPr>
              <w:t>,Vue js.</w:t>
            </w:r>
          </w:p>
          <w:p>
            <w:pPr>
              <w:shd w:val="clear" w:fill="FFFFFF"/>
              <w:spacing w:after="0" w:line="276" w:lineRule="auto"/>
              <w:rPr>
                <w:rFonts w:ascii="Cambria" w:hAnsi="Cambria" w:eastAsia="Cambria" w:cs="Cambria"/>
                <w:sz w:val="20"/>
                <w:szCs w:val="20"/>
              </w:rPr>
            </w:pPr>
            <w:r>
              <w:rPr>
                <w:rFonts w:ascii="Cambria" w:hAnsi="Cambria" w:eastAsia="Cambria" w:cs="Cambria"/>
                <w:b/>
                <w:sz w:val="20"/>
                <w:szCs w:val="20"/>
                <w:rtl w:val="0"/>
              </w:rPr>
              <w:t>Web Technologies:</w:t>
            </w:r>
            <w:r>
              <w:rPr>
                <w:rFonts w:ascii="Cambria" w:hAnsi="Cambria" w:eastAsia="Cambria" w:cs="Cambria"/>
                <w:sz w:val="20"/>
                <w:szCs w:val="20"/>
                <w:rtl w:val="0"/>
              </w:rPr>
              <w:t xml:space="preserve"> HTML</w:t>
            </w:r>
            <w:r>
              <w:rPr>
                <w:rFonts w:hint="default" w:ascii="Cambria" w:hAnsi="Cambria" w:eastAsia="Cambria" w:cs="Cambria"/>
                <w:sz w:val="20"/>
                <w:szCs w:val="20"/>
                <w:rtl w:val="0"/>
                <w:lang w:val="en-US"/>
              </w:rPr>
              <w:t>5</w:t>
            </w:r>
            <w:r>
              <w:rPr>
                <w:rFonts w:ascii="Cambria" w:hAnsi="Cambria" w:eastAsia="Cambria" w:cs="Cambria"/>
                <w:sz w:val="20"/>
                <w:szCs w:val="20"/>
                <w:rtl w:val="0"/>
              </w:rPr>
              <w:t>,</w:t>
            </w:r>
            <w:r>
              <w:rPr>
                <w:rFonts w:ascii="Cambria" w:hAnsi="Cambria" w:eastAsia="Cambria" w:cs="Cambria"/>
                <w:b w:val="0"/>
                <w:bCs w:val="0"/>
                <w:sz w:val="20"/>
                <w:szCs w:val="20"/>
                <w:rtl w:val="0"/>
              </w:rPr>
              <w:t>JavaScript</w:t>
            </w:r>
            <w:r>
              <w:rPr>
                <w:rFonts w:hint="default" w:ascii="Cambria" w:hAnsi="Cambria" w:eastAsia="Cambria" w:cs="Cambria"/>
                <w:b w:val="0"/>
                <w:bCs w:val="0"/>
                <w:sz w:val="20"/>
                <w:szCs w:val="20"/>
                <w:rtl w:val="0"/>
                <w:lang w:val="en-US"/>
              </w:rPr>
              <w:t>,</w:t>
            </w:r>
            <w:r>
              <w:rPr>
                <w:rFonts w:ascii="Cambria" w:hAnsi="Cambria" w:eastAsia="Cambria" w:cs="Cambria"/>
                <w:sz w:val="20"/>
                <w:szCs w:val="20"/>
                <w:rtl w:val="0"/>
              </w:rPr>
              <w:t xml:space="preserve"> CSS</w:t>
            </w:r>
            <w:r>
              <w:rPr>
                <w:rFonts w:hint="default" w:ascii="Cambria" w:hAnsi="Cambria" w:eastAsia="Cambria" w:cs="Cambria"/>
                <w:sz w:val="20"/>
                <w:szCs w:val="20"/>
                <w:rtl w:val="0"/>
                <w:lang w:val="en-US"/>
              </w:rPr>
              <w:t>3</w:t>
            </w:r>
            <w:r>
              <w:rPr>
                <w:rFonts w:ascii="Cambria" w:hAnsi="Cambria" w:eastAsia="Cambria" w:cs="Cambria"/>
                <w:sz w:val="20"/>
                <w:szCs w:val="20"/>
                <w:rtl w:val="0"/>
              </w:rPr>
              <w:t>, Media Queries.</w:t>
            </w:r>
            <w:r>
              <w:rPr>
                <w:rFonts w:ascii="Cambria" w:hAnsi="Cambria" w:eastAsia="Cambria" w:cs="Cambria"/>
                <w:sz w:val="20"/>
                <w:szCs w:val="20"/>
                <w:rtl w:val="0"/>
              </w:rPr>
              <w:br w:type="textWrapping"/>
            </w:r>
            <w:r>
              <w:rPr>
                <w:rFonts w:ascii="Cambria" w:hAnsi="Cambria" w:eastAsia="Cambria" w:cs="Cambria"/>
                <w:b/>
                <w:sz w:val="20"/>
                <w:szCs w:val="20"/>
                <w:rtl w:val="0"/>
              </w:rPr>
              <w:t xml:space="preserve">UI frameworks: </w:t>
            </w:r>
            <w:r>
              <w:rPr>
                <w:rFonts w:ascii="Cambria" w:hAnsi="Cambria" w:eastAsia="Cambria" w:cs="Cambria"/>
                <w:sz w:val="20"/>
                <w:szCs w:val="20"/>
                <w:rtl w:val="0"/>
              </w:rPr>
              <w:t xml:space="preserve">Bootstrap, </w:t>
            </w:r>
            <w:r>
              <w:rPr>
                <w:rFonts w:hint="default" w:ascii="Cambria" w:hAnsi="Cambria" w:eastAsia="Cambria" w:cs="Cambria"/>
                <w:sz w:val="20"/>
                <w:szCs w:val="20"/>
                <w:rtl w:val="0"/>
                <w:lang w:val="en-US"/>
              </w:rPr>
              <w:t>Prime react.</w:t>
            </w:r>
            <w:r>
              <w:rPr>
                <w:rFonts w:ascii="Cambria" w:hAnsi="Cambria" w:eastAsia="Cambria" w:cs="Cambria"/>
                <w:sz w:val="20"/>
                <w:szCs w:val="20"/>
                <w:rtl w:val="0"/>
              </w:rPr>
              <w:t xml:space="preserve"> </w:t>
            </w:r>
          </w:p>
          <w:p>
            <w:pPr>
              <w:shd w:val="clear" w:fill="FFFFFF"/>
              <w:spacing w:after="0" w:line="276" w:lineRule="auto"/>
              <w:rPr>
                <w:rFonts w:hint="default"/>
                <w:lang w:val="en-US"/>
              </w:rPr>
            </w:pPr>
            <w:r>
              <w:rPr>
                <w:rFonts w:ascii="Cambria" w:hAnsi="Cambria" w:eastAsia="Cambria" w:cs="Cambria"/>
                <w:b/>
                <w:sz w:val="20"/>
                <w:szCs w:val="20"/>
                <w:rtl w:val="0"/>
              </w:rPr>
              <w:t xml:space="preserve">Knowledge On: </w:t>
            </w:r>
            <w:r>
              <w:rPr>
                <w:rFonts w:ascii="Cambria" w:hAnsi="Cambria" w:eastAsia="Cambria" w:cs="Cambria"/>
                <w:sz w:val="20"/>
                <w:szCs w:val="20"/>
                <w:rtl w:val="0"/>
              </w:rPr>
              <w:t>Node JS,</w:t>
            </w:r>
            <w:r>
              <w:rPr>
                <w:rFonts w:hint="default" w:ascii="Cambria" w:hAnsi="Cambria" w:eastAsia="Cambria" w:cs="Cambria"/>
                <w:sz w:val="20"/>
                <w:szCs w:val="20"/>
                <w:rtl w:val="0"/>
                <w:lang w:val="en-US"/>
              </w:rPr>
              <w:t>Express,</w:t>
            </w:r>
            <w:r>
              <w:rPr>
                <w:rFonts w:ascii="Cambria" w:hAnsi="Cambria" w:eastAsia="Cambria" w:cs="Cambria"/>
                <w:sz w:val="20"/>
                <w:szCs w:val="20"/>
                <w:rtl w:val="0"/>
              </w:rPr>
              <w:t xml:space="preserve"> MongoDB</w:t>
            </w:r>
            <w:r>
              <w:rPr>
                <w:rFonts w:hint="default" w:ascii="Cambria" w:hAnsi="Cambria" w:eastAsia="Cambria" w:cs="Cambria"/>
                <w:sz w:val="20"/>
                <w:szCs w:val="20"/>
                <w:rtl w:val="0"/>
                <w:lang w:val="en-US"/>
              </w:rPr>
              <w:t>,Redux,Redux thunk and Material UI.</w:t>
            </w:r>
          </w:p>
        </w:tc>
        <w:tc>
          <w:tcPr>
            <w:shd w:val="clear" w:color="auto" w:fill="auto"/>
            <w:tcMar>
              <w:top w:w="100" w:type="dxa"/>
              <w:left w:w="100" w:type="dxa"/>
              <w:bottom w:w="100" w:type="dxa"/>
              <w:right w:w="100" w:type="dxa"/>
            </w:tcMar>
            <w:vAlign w:val="top"/>
          </w:tcPr>
          <w:p>
            <w:pPr>
              <w:shd w:val="clear" w:fill="FFFFFF"/>
              <w:spacing w:after="0" w:line="360" w:lineRule="auto"/>
              <w:rPr>
                <w:rFonts w:hint="default" w:ascii="Lato" w:hAnsi="Lato" w:eastAsia="Lato" w:cs="Lato"/>
                <w:b/>
                <w:color w:val="0070C0"/>
                <w:rtl w:val="0"/>
                <w:lang w:val="en-US"/>
              </w:rPr>
            </w:pPr>
            <w:r>
              <w:rPr>
                <w:rFonts w:ascii="Lato" w:hAnsi="Lato" w:eastAsia="Lato" w:cs="Lato"/>
                <w:b/>
                <w:color w:val="0070C0"/>
                <w:rtl w:val="0"/>
              </w:rPr>
              <w:t>Achievements and Career highlights</w:t>
            </w:r>
          </w:p>
          <w:p>
            <w:pPr>
              <w:shd w:val="clear" w:fill="FFFFFF"/>
              <w:spacing w:after="0"/>
              <w:jc w:val="both"/>
              <w:rPr>
                <w:rFonts w:hint="default" w:ascii="Cambria" w:hAnsi="Cambria" w:eastAsia="Segoe UI" w:cs="Cambria"/>
                <w:i w:val="0"/>
                <w:iCs w:val="0"/>
                <w:caps w:val="0"/>
                <w:color w:val="374151"/>
                <w:spacing w:val="0"/>
                <w:sz w:val="20"/>
                <w:szCs w:val="20"/>
                <w:shd w:val="clear" w:fill="F7F7F8"/>
              </w:rPr>
            </w:pPr>
            <w:r>
              <w:rPr>
                <w:rFonts w:hint="default" w:ascii="Cambria" w:hAnsi="Cambria" w:eastAsia="Segoe UI" w:cs="Cambria"/>
                <w:i w:val="0"/>
                <w:iCs w:val="0"/>
                <w:caps w:val="0"/>
                <w:color w:val="374151"/>
                <w:spacing w:val="0"/>
                <w:sz w:val="20"/>
                <w:szCs w:val="20"/>
                <w:shd w:val="clear" w:fill="F7F7F8"/>
              </w:rPr>
              <w:t xml:space="preserve">Developed and implemented a </w:t>
            </w:r>
            <w:r>
              <w:rPr>
                <w:rFonts w:hint="default" w:ascii="Cambria" w:hAnsi="Cambria" w:eastAsia="Segoe UI" w:cs="Cambria"/>
                <w:i w:val="0"/>
                <w:iCs w:val="0"/>
                <w:caps w:val="0"/>
                <w:color w:val="374151"/>
                <w:spacing w:val="0"/>
                <w:sz w:val="20"/>
                <w:szCs w:val="20"/>
                <w:shd w:val="clear" w:fill="F7F7F8"/>
                <w:lang w:val="en-US"/>
              </w:rPr>
              <w:t xml:space="preserve">components with </w:t>
            </w:r>
            <w:r>
              <w:rPr>
                <w:rFonts w:hint="default" w:ascii="Cambria" w:hAnsi="Cambria" w:eastAsia="Segoe UI" w:cs="Cambria"/>
                <w:i w:val="0"/>
                <w:iCs w:val="0"/>
                <w:caps w:val="0"/>
                <w:color w:val="374151"/>
                <w:spacing w:val="0"/>
                <w:sz w:val="20"/>
                <w:szCs w:val="20"/>
                <w:shd w:val="clear" w:fill="F7F7F8"/>
              </w:rPr>
              <w:t>CSS file</w:t>
            </w:r>
            <w:r>
              <w:rPr>
                <w:rFonts w:hint="default" w:ascii="Cambria" w:hAnsi="Cambria" w:eastAsia="Segoe UI" w:cs="Cambria"/>
                <w:i w:val="0"/>
                <w:iCs w:val="0"/>
                <w:caps w:val="0"/>
                <w:color w:val="374151"/>
                <w:spacing w:val="0"/>
                <w:sz w:val="20"/>
                <w:szCs w:val="20"/>
                <w:shd w:val="clear" w:fill="F7F7F8"/>
                <w:lang w:val="en-US"/>
              </w:rPr>
              <w:t>s</w:t>
            </w:r>
            <w:r>
              <w:rPr>
                <w:rFonts w:hint="default" w:ascii="Cambria" w:hAnsi="Cambria" w:eastAsia="Segoe UI" w:cs="Cambria"/>
                <w:i w:val="0"/>
                <w:iCs w:val="0"/>
                <w:caps w:val="0"/>
                <w:color w:val="374151"/>
                <w:spacing w:val="0"/>
                <w:sz w:val="20"/>
                <w:szCs w:val="20"/>
                <w:shd w:val="clear" w:fill="F7F7F8"/>
              </w:rPr>
              <w:t xml:space="preserve"> that standardized design elements including spacing, colors, font sizes, layouts, table designs, and form fields for</w:t>
            </w:r>
            <w:r>
              <w:rPr>
                <w:rFonts w:hint="default" w:ascii="Cambria" w:hAnsi="Cambria" w:eastAsia="Segoe UI" w:cs="Cambria"/>
                <w:i w:val="0"/>
                <w:iCs w:val="0"/>
                <w:caps w:val="0"/>
                <w:color w:val="374151"/>
                <w:spacing w:val="0"/>
                <w:sz w:val="20"/>
                <w:szCs w:val="20"/>
                <w:shd w:val="clear" w:fill="F7F7F8"/>
                <w:lang w:val="en-US"/>
              </w:rPr>
              <w:t xml:space="preserve"> music </w:t>
            </w:r>
            <w:r>
              <w:rPr>
                <w:rFonts w:hint="default" w:ascii="Cambria" w:hAnsi="Cambria" w:eastAsia="Segoe UI" w:cs="Cambria"/>
                <w:i w:val="0"/>
                <w:iCs w:val="0"/>
                <w:caps w:val="0"/>
                <w:color w:val="374151"/>
                <w:spacing w:val="0"/>
                <w:sz w:val="20"/>
                <w:szCs w:val="20"/>
                <w:shd w:val="clear" w:fill="F7F7F8"/>
              </w:rPr>
              <w:t>application. Ensured consistency in design and improved development efficiency, resulting in increased client satisfaction.</w:t>
            </w:r>
          </w:p>
          <w:p>
            <w:pPr>
              <w:shd w:val="clear" w:fill="FFFFFF"/>
              <w:spacing w:after="0"/>
              <w:jc w:val="both"/>
              <w:rPr>
                <w:rFonts w:hint="default" w:ascii="Cambria" w:hAnsi="Cambria" w:eastAsia="Segoe UI" w:cs="Cambria"/>
                <w:i w:val="0"/>
                <w:iCs w:val="0"/>
                <w:caps w:val="0"/>
                <w:color w:val="374151"/>
                <w:spacing w:val="0"/>
                <w:sz w:val="20"/>
                <w:szCs w:val="20"/>
                <w:shd w:val="clear" w:fill="F7F7F8"/>
                <w:lang w:val="en-US"/>
              </w:rPr>
            </w:pPr>
          </w:p>
        </w:tc>
      </w:tr>
    </w:tbl>
    <w:p/>
    <w:tbl>
      <w:tblPr>
        <w:tblStyle w:val="15"/>
        <w:tblW w:w="10469" w:type="dxa"/>
        <w:tblInd w:w="0" w:type="dxa"/>
        <w:tblLayout w:type="fixed"/>
        <w:tblCellMar>
          <w:top w:w="100" w:type="dxa"/>
          <w:left w:w="100" w:type="dxa"/>
          <w:bottom w:w="100" w:type="dxa"/>
          <w:right w:w="100" w:type="dxa"/>
        </w:tblCellMar>
      </w:tblPr>
      <w:tblGrid>
        <w:gridCol w:w="5234"/>
        <w:gridCol w:w="5234"/>
      </w:tblGrid>
      <w:tr>
        <w:tblPrEx>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pPr>
              <w:pStyle w:val="3"/>
              <w:shd w:val="clear" w:fill="FFFFFF"/>
              <w:spacing w:before="0" w:after="0" w:line="360" w:lineRule="auto"/>
              <w:rPr>
                <w:rFonts w:ascii="Cambria" w:hAnsi="Cambria" w:eastAsia="Cambria" w:cs="Cambria"/>
                <w:sz w:val="20"/>
                <w:szCs w:val="20"/>
              </w:rPr>
            </w:pPr>
            <w:bookmarkStart w:id="1" w:name="_n0aq6vyh11sz" w:colFirst="0" w:colLast="0"/>
            <w:bookmarkEnd w:id="1"/>
            <w:r>
              <w:rPr>
                <w:rFonts w:ascii="Lato" w:hAnsi="Lato" w:eastAsia="Lato" w:cs="Lato"/>
                <w:smallCaps w:val="0"/>
                <w:color w:val="0070C0"/>
                <w:sz w:val="22"/>
                <w:szCs w:val="22"/>
                <w:rtl w:val="0"/>
              </w:rPr>
              <w:t>Industry Domains</w:t>
            </w:r>
          </w:p>
          <w:p>
            <w:pPr>
              <w:numPr>
                <w:ilvl w:val="0"/>
                <w:numId w:val="2"/>
              </w:numPr>
              <w:spacing w:after="0" w:afterAutospacing="0"/>
              <w:ind w:left="720" w:hanging="360"/>
              <w:rPr>
                <w:rFonts w:ascii="Cambria" w:hAnsi="Cambria" w:eastAsia="Cambria" w:cs="Cambria"/>
                <w:sz w:val="20"/>
                <w:szCs w:val="20"/>
                <w:u w:val="none"/>
              </w:rPr>
            </w:pPr>
            <w:r>
              <w:rPr>
                <w:rFonts w:hint="default" w:ascii="Cambria" w:hAnsi="Cambria" w:eastAsia="Cambria" w:cs="Cambria"/>
                <w:sz w:val="20"/>
                <w:szCs w:val="20"/>
                <w:rtl w:val="0"/>
                <w:lang w:val="en-US"/>
              </w:rPr>
              <w:t>Music Application</w:t>
            </w:r>
          </w:p>
          <w:p>
            <w:pPr>
              <w:shd w:val="clear" w:fill="FFFFFF"/>
              <w:spacing w:after="0"/>
              <w:jc w:val="both"/>
              <w:rPr>
                <w:sz w:val="20"/>
                <w:szCs w:val="20"/>
              </w:rPr>
            </w:pPr>
          </w:p>
          <w:p>
            <w:pPr>
              <w:shd w:val="clear" w:fill="FFFFFF"/>
              <w:spacing w:after="0" w:line="360" w:lineRule="auto"/>
              <w:rPr>
                <w:rFonts w:ascii="Lato" w:hAnsi="Lato" w:eastAsia="Lato" w:cs="Lato"/>
                <w:color w:val="0070C0"/>
              </w:rPr>
            </w:pPr>
            <w:r>
              <w:rPr>
                <w:rFonts w:ascii="Lato" w:hAnsi="Lato" w:eastAsia="Lato" w:cs="Lato"/>
                <w:b/>
                <w:color w:val="0070C0"/>
                <w:rtl w:val="0"/>
              </w:rPr>
              <w:t>Education</w:t>
            </w:r>
          </w:p>
          <w:p>
            <w:pPr>
              <w:shd w:val="clear" w:fill="FFFFFF"/>
              <w:spacing w:after="0" w:line="276" w:lineRule="auto"/>
              <w:rPr>
                <w:rFonts w:ascii="Cambria" w:hAnsi="Cambria" w:eastAsia="Cambria" w:cs="Cambria"/>
                <w:sz w:val="20"/>
                <w:szCs w:val="20"/>
              </w:rPr>
            </w:pPr>
            <w:r>
              <w:rPr>
                <w:rFonts w:ascii="Cambria" w:hAnsi="Cambria" w:eastAsia="Cambria" w:cs="Cambria"/>
                <w:sz w:val="20"/>
                <w:szCs w:val="20"/>
                <w:rtl w:val="0"/>
              </w:rPr>
              <w:t xml:space="preserve">B. Tech, </w:t>
            </w:r>
            <w:r>
              <w:rPr>
                <w:rFonts w:hint="default" w:ascii="Cambria" w:hAnsi="Cambria" w:eastAsia="Cambria" w:cs="Cambria"/>
                <w:sz w:val="20"/>
                <w:szCs w:val="20"/>
                <w:rtl w:val="0"/>
                <w:lang w:val="en-US"/>
              </w:rPr>
              <w:t>IIIT Nuzvid</w:t>
            </w:r>
            <w:r>
              <w:rPr>
                <w:rFonts w:ascii="Cambria" w:hAnsi="Cambria" w:eastAsia="Cambria" w:cs="Cambria"/>
                <w:sz w:val="20"/>
                <w:szCs w:val="20"/>
                <w:rtl w:val="0"/>
              </w:rPr>
              <w:t xml:space="preserve"> (</w:t>
            </w:r>
            <w:r>
              <w:rPr>
                <w:rFonts w:hint="default" w:ascii="Cambria" w:hAnsi="Cambria" w:eastAsia="Cambria" w:cs="Cambria"/>
                <w:sz w:val="20"/>
                <w:szCs w:val="20"/>
                <w:rtl w:val="0"/>
                <w:lang w:val="en-US"/>
              </w:rPr>
              <w:t>CS</w:t>
            </w:r>
            <w:r>
              <w:rPr>
                <w:rFonts w:ascii="Cambria" w:hAnsi="Cambria" w:eastAsia="Cambria" w:cs="Cambria"/>
                <w:sz w:val="20"/>
                <w:szCs w:val="20"/>
                <w:rtl w:val="0"/>
              </w:rPr>
              <w:t>E), 20</w:t>
            </w:r>
            <w:r>
              <w:rPr>
                <w:rFonts w:hint="default" w:ascii="Cambria" w:hAnsi="Cambria" w:eastAsia="Cambria" w:cs="Cambria"/>
                <w:sz w:val="20"/>
                <w:szCs w:val="20"/>
                <w:rtl w:val="0"/>
                <w:lang w:val="en-US"/>
              </w:rPr>
              <w:t>19</w:t>
            </w:r>
            <w:r>
              <w:rPr>
                <w:rFonts w:ascii="Cambria" w:hAnsi="Cambria" w:eastAsia="Cambria" w:cs="Cambria"/>
                <w:sz w:val="20"/>
                <w:szCs w:val="20"/>
                <w:rtl w:val="0"/>
              </w:rPr>
              <w:t xml:space="preserve"> - </w:t>
            </w:r>
            <w:r>
              <w:rPr>
                <w:rFonts w:hint="default" w:ascii="Cambria" w:hAnsi="Cambria" w:eastAsia="Cambria" w:cs="Cambria"/>
                <w:sz w:val="20"/>
                <w:szCs w:val="20"/>
                <w:rtl w:val="0"/>
                <w:lang w:val="en-US"/>
              </w:rPr>
              <w:t>78</w:t>
            </w:r>
            <w:r>
              <w:rPr>
                <w:rFonts w:ascii="Cambria" w:hAnsi="Cambria" w:eastAsia="Cambria" w:cs="Cambria"/>
                <w:sz w:val="20"/>
                <w:szCs w:val="20"/>
                <w:rtl w:val="0"/>
              </w:rPr>
              <w:t>%.</w:t>
            </w:r>
          </w:p>
          <w:p>
            <w:pPr>
              <w:shd w:val="clear" w:fill="FFFFFF"/>
              <w:spacing w:after="0" w:line="276" w:lineRule="auto"/>
              <w:rPr>
                <w:rFonts w:ascii="Cambria" w:hAnsi="Cambria" w:eastAsia="Cambria" w:cs="Cambria"/>
                <w:sz w:val="20"/>
                <w:szCs w:val="20"/>
              </w:rPr>
            </w:pPr>
            <w:r>
              <w:rPr>
                <w:rFonts w:ascii="Cambria" w:hAnsi="Cambria" w:eastAsia="Cambria" w:cs="Cambria"/>
                <w:sz w:val="20"/>
                <w:szCs w:val="20"/>
                <w:rtl w:val="0"/>
              </w:rPr>
              <w:t xml:space="preserve">Intermediate, </w:t>
            </w:r>
            <w:r>
              <w:rPr>
                <w:rFonts w:hint="default" w:ascii="Cambria" w:hAnsi="Cambria" w:eastAsia="Cambria" w:cs="Cambria"/>
                <w:sz w:val="20"/>
                <w:szCs w:val="20"/>
                <w:rtl w:val="0"/>
                <w:lang w:val="en-US"/>
              </w:rPr>
              <w:t>IIIT Nuzvid</w:t>
            </w:r>
            <w:r>
              <w:rPr>
                <w:rFonts w:ascii="Cambria" w:hAnsi="Cambria" w:eastAsia="Cambria" w:cs="Cambria"/>
                <w:sz w:val="20"/>
                <w:szCs w:val="20"/>
                <w:rtl w:val="0"/>
              </w:rPr>
              <w:t>, 20</w:t>
            </w:r>
            <w:r>
              <w:rPr>
                <w:rFonts w:hint="default" w:ascii="Cambria" w:hAnsi="Cambria" w:eastAsia="Cambria" w:cs="Cambria"/>
                <w:sz w:val="20"/>
                <w:szCs w:val="20"/>
                <w:rtl w:val="0"/>
                <w:lang w:val="en-US"/>
              </w:rPr>
              <w:t>15</w:t>
            </w:r>
            <w:r>
              <w:rPr>
                <w:rFonts w:ascii="Cambria" w:hAnsi="Cambria" w:eastAsia="Cambria" w:cs="Cambria"/>
                <w:sz w:val="20"/>
                <w:szCs w:val="20"/>
                <w:rtl w:val="0"/>
              </w:rPr>
              <w:t xml:space="preserve"> - </w:t>
            </w:r>
            <w:r>
              <w:rPr>
                <w:rFonts w:hint="default" w:ascii="Cambria" w:hAnsi="Cambria" w:eastAsia="Cambria" w:cs="Cambria"/>
                <w:sz w:val="20"/>
                <w:szCs w:val="20"/>
                <w:rtl w:val="0"/>
                <w:lang w:val="en-US"/>
              </w:rPr>
              <w:t>71</w:t>
            </w:r>
            <w:r>
              <w:rPr>
                <w:rFonts w:ascii="Cambria" w:hAnsi="Cambria" w:eastAsia="Cambria" w:cs="Cambria"/>
                <w:sz w:val="20"/>
                <w:szCs w:val="20"/>
                <w:rtl w:val="0"/>
              </w:rPr>
              <w:t>%</w:t>
            </w:r>
          </w:p>
          <w:p>
            <w:pPr>
              <w:shd w:val="clear" w:fill="FFFFFF"/>
              <w:spacing w:after="0" w:line="360" w:lineRule="auto"/>
              <w:rPr>
                <w:rFonts w:ascii="Cambria" w:hAnsi="Cambria" w:eastAsia="Cambria" w:cs="Cambria"/>
                <w:sz w:val="20"/>
                <w:szCs w:val="20"/>
              </w:rPr>
            </w:pPr>
            <w:r>
              <w:rPr>
                <w:rFonts w:ascii="Cambria" w:hAnsi="Cambria" w:eastAsia="Cambria" w:cs="Cambria"/>
                <w:sz w:val="20"/>
                <w:szCs w:val="20"/>
                <w:rtl w:val="0"/>
              </w:rPr>
              <w:t xml:space="preserve">SSC, </w:t>
            </w:r>
            <w:r>
              <w:rPr>
                <w:rFonts w:hint="default" w:ascii="Cambria" w:hAnsi="Cambria" w:eastAsia="Cambria" w:cs="Cambria"/>
                <w:sz w:val="20"/>
                <w:szCs w:val="20"/>
                <w:rtl w:val="0"/>
                <w:lang w:val="en-US"/>
              </w:rPr>
              <w:t>Z.P.P.High School Avp</w:t>
            </w:r>
            <w:r>
              <w:rPr>
                <w:rFonts w:ascii="Cambria" w:hAnsi="Cambria" w:eastAsia="Cambria" w:cs="Cambria"/>
                <w:sz w:val="20"/>
                <w:szCs w:val="20"/>
                <w:rtl w:val="0"/>
              </w:rPr>
              <w:t xml:space="preserve">, </w:t>
            </w:r>
            <w:r>
              <w:rPr>
                <w:rFonts w:hint="default" w:ascii="Cambria" w:hAnsi="Cambria" w:eastAsia="Cambria" w:cs="Cambria"/>
                <w:sz w:val="20"/>
                <w:szCs w:val="20"/>
                <w:rtl w:val="0"/>
                <w:lang w:val="en-US"/>
              </w:rPr>
              <w:t>2013</w:t>
            </w:r>
            <w:r>
              <w:rPr>
                <w:rFonts w:ascii="Cambria" w:hAnsi="Cambria" w:eastAsia="Cambria" w:cs="Cambria"/>
                <w:sz w:val="20"/>
                <w:szCs w:val="20"/>
                <w:rtl w:val="0"/>
              </w:rPr>
              <w:t xml:space="preserve">- </w:t>
            </w:r>
            <w:r>
              <w:rPr>
                <w:rFonts w:hint="default" w:ascii="Cambria" w:hAnsi="Cambria" w:eastAsia="Cambria" w:cs="Cambria"/>
                <w:sz w:val="20"/>
                <w:szCs w:val="20"/>
                <w:rtl w:val="0"/>
                <w:lang w:val="en-US"/>
              </w:rPr>
              <w:t>97</w:t>
            </w:r>
            <w:r>
              <w:rPr>
                <w:rFonts w:ascii="Cambria" w:hAnsi="Cambria" w:eastAsia="Cambria" w:cs="Cambria"/>
                <w:sz w:val="20"/>
                <w:szCs w:val="20"/>
                <w:rtl w:val="0"/>
              </w:rPr>
              <w:t>%</w:t>
            </w:r>
          </w:p>
        </w:tc>
        <w:tc>
          <w:tcPr>
            <w:shd w:val="clear" w:color="auto" w:fill="auto"/>
            <w:tcMar>
              <w:top w:w="100" w:type="dxa"/>
              <w:left w:w="100" w:type="dxa"/>
              <w:bottom w:w="100" w:type="dxa"/>
              <w:right w:w="100" w:type="dxa"/>
            </w:tcMar>
            <w:vAlign w:val="top"/>
          </w:tcPr>
          <w:p>
            <w:pPr>
              <w:pStyle w:val="3"/>
              <w:shd w:val="clear" w:fill="FFFFFF"/>
              <w:spacing w:before="0" w:after="0" w:line="360" w:lineRule="auto"/>
              <w:rPr>
                <w:rFonts w:ascii="Lato" w:hAnsi="Lato" w:eastAsia="Lato" w:cs="Lato"/>
                <w:smallCaps w:val="0"/>
                <w:color w:val="0070C0"/>
                <w:sz w:val="22"/>
                <w:szCs w:val="22"/>
              </w:rPr>
            </w:pPr>
            <w:bookmarkStart w:id="2" w:name="_34so71d3mxjn" w:colFirst="0" w:colLast="0"/>
            <w:bookmarkEnd w:id="2"/>
            <w:r>
              <w:rPr>
                <w:rFonts w:ascii="Lato" w:hAnsi="Lato" w:eastAsia="Lato" w:cs="Lato"/>
                <w:smallCaps w:val="0"/>
                <w:color w:val="0070C0"/>
                <w:sz w:val="22"/>
                <w:szCs w:val="22"/>
                <w:rtl w:val="0"/>
              </w:rPr>
              <w:t xml:space="preserve">Experience </w:t>
            </w:r>
          </w:p>
          <w:p>
            <w:pPr>
              <w:shd w:val="clear" w:fill="FFFFFF"/>
              <w:spacing w:after="0" w:line="240" w:lineRule="auto"/>
              <w:rPr>
                <w:rFonts w:ascii="Cambria" w:hAnsi="Cambria" w:eastAsia="Cambria" w:cs="Cambria"/>
                <w:sz w:val="20"/>
                <w:szCs w:val="20"/>
              </w:rPr>
            </w:pPr>
            <w:r>
              <w:rPr>
                <w:rFonts w:ascii="Cambria" w:hAnsi="Cambria" w:eastAsia="Cambria" w:cs="Cambria"/>
                <w:sz w:val="20"/>
                <w:szCs w:val="20"/>
                <w:rtl w:val="0"/>
              </w:rPr>
              <w:t xml:space="preserve">Innominds Software Pvt. Ltd - </w:t>
            </w:r>
            <w:r>
              <w:rPr>
                <w:rFonts w:hint="default" w:ascii="Cambria" w:hAnsi="Cambria" w:eastAsia="Cambria" w:cs="Cambria"/>
                <w:sz w:val="20"/>
                <w:szCs w:val="20"/>
                <w:rtl w:val="0"/>
                <w:lang w:val="en-US"/>
              </w:rPr>
              <w:t>UI Associate</w:t>
            </w:r>
            <w:r>
              <w:rPr>
                <w:rFonts w:ascii="Cambria" w:hAnsi="Cambria" w:eastAsia="Cambria" w:cs="Cambria"/>
                <w:sz w:val="20"/>
                <w:szCs w:val="20"/>
                <w:rtl w:val="0"/>
              </w:rPr>
              <w:t xml:space="preserve"> Engineer </w:t>
            </w:r>
          </w:p>
          <w:p>
            <w:pPr>
              <w:shd w:val="clear" w:fill="FFFFFF"/>
              <w:spacing w:after="0" w:line="240" w:lineRule="auto"/>
              <w:rPr>
                <w:rFonts w:ascii="Cambria" w:hAnsi="Cambria" w:eastAsia="Cambria" w:cs="Cambria"/>
                <w:sz w:val="20"/>
                <w:szCs w:val="20"/>
              </w:rPr>
            </w:pPr>
            <w:r>
              <w:rPr>
                <w:rFonts w:hint="default" w:ascii="Cambria" w:hAnsi="Cambria" w:eastAsia="Cambria" w:cs="Cambria"/>
                <w:sz w:val="20"/>
                <w:szCs w:val="20"/>
                <w:rtl w:val="0"/>
                <w:lang w:val="en-US"/>
              </w:rPr>
              <w:t>Dec</w:t>
            </w:r>
            <w:r>
              <w:rPr>
                <w:rFonts w:ascii="Cambria" w:hAnsi="Cambria" w:eastAsia="Cambria" w:cs="Cambria"/>
                <w:sz w:val="20"/>
                <w:szCs w:val="20"/>
                <w:rtl w:val="0"/>
              </w:rPr>
              <w:t xml:space="preserve"> 2021 – Present, Hyderabad, India.</w:t>
            </w:r>
          </w:p>
          <w:p>
            <w:pPr>
              <w:shd w:val="clear" w:fill="FFFFFF"/>
              <w:spacing w:after="0" w:line="240" w:lineRule="auto"/>
              <w:rPr>
                <w:rFonts w:ascii="Cambria" w:hAnsi="Cambria" w:eastAsia="Cambria" w:cs="Cambria"/>
                <w:sz w:val="12"/>
                <w:szCs w:val="12"/>
              </w:rPr>
            </w:pPr>
          </w:p>
          <w:p>
            <w:pPr>
              <w:shd w:val="clear" w:fill="FFFFFF"/>
              <w:spacing w:after="0"/>
            </w:pPr>
          </w:p>
        </w:tc>
      </w:tr>
    </w:tbl>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p>
      <w:pPr>
        <w:spacing w:after="0"/>
        <w:jc w:val="both"/>
        <w:rPr>
          <w:rFonts w:ascii="Lato" w:hAnsi="Lato" w:eastAsia="Lato" w:cs="Lato"/>
          <w:b w:val="0"/>
          <w:color w:val="0070C0"/>
          <w:sz w:val="24"/>
          <w:szCs w:val="24"/>
          <w:vertAlign w:val="baseline"/>
        </w:rPr>
      </w:pPr>
      <w:r>
        <w:rPr>
          <w:rFonts w:ascii="Lato" w:hAnsi="Lato" w:eastAsia="Lato" w:cs="Lato"/>
          <w:b/>
          <w:color w:val="0070C0"/>
          <w:sz w:val="24"/>
          <w:szCs w:val="24"/>
          <w:vertAlign w:val="baseline"/>
          <w:rtl w:val="0"/>
        </w:rPr>
        <w:t>Project Details</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tbl>
      <w:tblPr>
        <w:tblStyle w:val="16"/>
        <w:tblW w:w="10419" w:type="dxa"/>
        <w:tblInd w:w="90"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108" w:type="dxa"/>
          <w:bottom w:w="0" w:type="dxa"/>
          <w:right w:w="108" w:type="dxa"/>
        </w:tblCellMar>
      </w:tblPr>
      <w:tblGrid>
        <w:gridCol w:w="2467"/>
        <w:gridCol w:w="7952"/>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5702" w:hRule="atLeast"/>
        </w:trPr>
        <w:tc>
          <w:tcPr>
            <w:vAlign w:val="top"/>
          </w:tcPr>
          <w:p>
            <w:pPr>
              <w:spacing w:after="0" w:line="240" w:lineRule="auto"/>
              <w:rPr>
                <w:rFonts w:hint="default" w:ascii="Cambria" w:hAnsi="Cambria" w:eastAsia="Cambria" w:cs="Cambria"/>
                <w:b w:val="0"/>
                <w:vertAlign w:val="baseline"/>
                <w:lang w:val="en-US"/>
              </w:rPr>
            </w:pPr>
            <w:r>
              <w:rPr>
                <w:rFonts w:hint="default" w:ascii="Cambria" w:hAnsi="Cambria" w:eastAsia="Cambria" w:cs="Cambria"/>
                <w:b w:val="0"/>
                <w:vertAlign w:val="baseline"/>
                <w:lang w:val="en-US"/>
              </w:rPr>
              <w:t>MBK</w:t>
            </w:r>
          </w:p>
        </w:tc>
        <w:tc>
          <w:tcPr>
            <w:vAlign w:val="top"/>
          </w:tcPr>
          <w:p>
            <w:pPr>
              <w:widowControl w:val="0"/>
              <w:tabs>
                <w:tab w:val="left" w:pos="617"/>
                <w:tab w:val="left" w:pos="720"/>
              </w:tabs>
              <w:spacing w:after="0" w:line="276" w:lineRule="auto"/>
              <w:jc w:val="both"/>
              <w:rPr>
                <w:rFonts w:ascii="Cambria" w:hAnsi="Cambria" w:eastAsia="Cambria" w:cs="Cambria"/>
                <w:b w:val="0"/>
                <w:sz w:val="20"/>
                <w:szCs w:val="20"/>
                <w:vertAlign w:val="baseline"/>
              </w:rPr>
            </w:pPr>
            <w:r>
              <w:rPr>
                <w:rFonts w:ascii="Cambria" w:hAnsi="Cambria" w:eastAsia="Cambria" w:cs="Cambria"/>
                <w:b/>
                <w:sz w:val="20"/>
                <w:szCs w:val="20"/>
                <w:vertAlign w:val="baseline"/>
                <w:rtl w:val="0"/>
              </w:rPr>
              <w:t>Responsibilities:</w:t>
            </w:r>
          </w:p>
          <w:p>
            <w:pPr>
              <w:widowControl w:val="0"/>
              <w:numPr>
                <w:ilvl w:val="0"/>
                <w:numId w:val="3"/>
              </w:numPr>
              <w:tabs>
                <w:tab w:val="left" w:pos="70"/>
              </w:tabs>
              <w:spacing w:after="0"/>
              <w:ind w:left="216" w:hanging="216"/>
              <w:jc w:val="both"/>
            </w:pPr>
            <w:r>
              <w:rPr>
                <w:rFonts w:ascii="Cambria" w:hAnsi="Cambria" w:eastAsia="Cambria" w:cs="Cambria"/>
                <w:color w:val="000000"/>
                <w:sz w:val="20"/>
                <w:szCs w:val="20"/>
                <w:vertAlign w:val="baseline"/>
                <w:rtl w:val="0"/>
              </w:rPr>
              <w:t>Developed UI components using React JS and Hooks.</w:t>
            </w:r>
          </w:p>
          <w:p>
            <w:pPr>
              <w:widowControl w:val="0"/>
              <w:numPr>
                <w:ilvl w:val="0"/>
                <w:numId w:val="3"/>
              </w:numPr>
              <w:tabs>
                <w:tab w:val="left" w:pos="70"/>
              </w:tabs>
              <w:spacing w:after="0"/>
              <w:ind w:left="216" w:hanging="216"/>
              <w:jc w:val="both"/>
            </w:pPr>
            <w:r>
              <w:rPr>
                <w:rFonts w:ascii="Cambria" w:hAnsi="Cambria" w:eastAsia="Cambria" w:cs="Cambria"/>
                <w:sz w:val="20"/>
                <w:szCs w:val="20"/>
                <w:vertAlign w:val="baseline"/>
                <w:rtl w:val="0"/>
              </w:rPr>
              <w:t xml:space="preserve">Utilized the </w:t>
            </w:r>
            <w:r>
              <w:rPr>
                <w:rFonts w:hint="default" w:ascii="Cambria" w:hAnsi="Cambria" w:eastAsia="Cambria" w:cs="Cambria"/>
                <w:sz w:val="20"/>
                <w:szCs w:val="20"/>
                <w:vertAlign w:val="baseline"/>
                <w:rtl w:val="0"/>
                <w:lang w:val="en-US"/>
              </w:rPr>
              <w:t xml:space="preserve">React js </w:t>
            </w:r>
            <w:r>
              <w:rPr>
                <w:rFonts w:ascii="Cambria" w:hAnsi="Cambria" w:eastAsia="Cambria" w:cs="Cambria"/>
                <w:sz w:val="20"/>
                <w:szCs w:val="20"/>
                <w:vertAlign w:val="baseline"/>
                <w:rtl w:val="0"/>
              </w:rPr>
              <w:t xml:space="preserve">framework to create </w:t>
            </w:r>
            <w:r>
              <w:rPr>
                <w:rFonts w:hint="default" w:ascii="Cambria" w:hAnsi="Cambria" w:eastAsia="Cambria" w:cs="Cambria"/>
                <w:sz w:val="20"/>
                <w:szCs w:val="20"/>
                <w:vertAlign w:val="baseline"/>
                <w:rtl w:val="0"/>
                <w:lang w:val="en-US"/>
              </w:rPr>
              <w:t xml:space="preserve">MBK </w:t>
            </w:r>
            <w:r>
              <w:rPr>
                <w:rFonts w:ascii="Cambria" w:hAnsi="Cambria" w:eastAsia="Cambria" w:cs="Cambria"/>
                <w:sz w:val="20"/>
                <w:szCs w:val="20"/>
                <w:vertAlign w:val="baseline"/>
                <w:rtl w:val="0"/>
              </w:rPr>
              <w:t>as a desktop application</w:t>
            </w:r>
            <w:r>
              <w:rPr>
                <w:rFonts w:hint="default" w:ascii="Cambria" w:hAnsi="Cambria" w:eastAsia="Cambria" w:cs="Cambria"/>
                <w:sz w:val="20"/>
                <w:szCs w:val="20"/>
                <w:vertAlign w:val="baseline"/>
                <w:rtl w:val="0"/>
                <w:lang w:val="en-US"/>
              </w:rPr>
              <w:t xml:space="preserve"> with mobile responsiveness</w:t>
            </w:r>
            <w:r>
              <w:rPr>
                <w:rFonts w:ascii="Cambria" w:hAnsi="Cambria" w:eastAsia="Cambria" w:cs="Cambria"/>
                <w:sz w:val="20"/>
                <w:szCs w:val="20"/>
                <w:vertAlign w:val="baseline"/>
                <w:rtl w:val="0"/>
              </w:rPr>
              <w:t xml:space="preserve">, incorporating </w:t>
            </w:r>
            <w:r>
              <w:rPr>
                <w:rFonts w:hint="default" w:ascii="Cambria" w:hAnsi="Cambria" w:eastAsia="Cambria" w:cs="Cambria"/>
                <w:sz w:val="20"/>
                <w:szCs w:val="20"/>
                <w:vertAlign w:val="baseline"/>
                <w:rtl w:val="0"/>
                <w:lang w:val="en-US"/>
              </w:rPr>
              <w:t>Prime react</w:t>
            </w:r>
            <w:r>
              <w:rPr>
                <w:rFonts w:ascii="Cambria" w:hAnsi="Cambria" w:eastAsia="Cambria" w:cs="Cambria"/>
                <w:sz w:val="20"/>
                <w:szCs w:val="20"/>
                <w:vertAlign w:val="baseline"/>
                <w:rtl w:val="0"/>
              </w:rPr>
              <w:t>, HTML, and CSS.</w:t>
            </w:r>
          </w:p>
          <w:p>
            <w:pPr>
              <w:widowControl w:val="0"/>
              <w:numPr>
                <w:ilvl w:val="0"/>
                <w:numId w:val="3"/>
              </w:numPr>
              <w:tabs>
                <w:tab w:val="left" w:pos="70"/>
              </w:tabs>
              <w:spacing w:after="0"/>
              <w:ind w:left="216" w:hanging="216"/>
              <w:jc w:val="both"/>
            </w:pPr>
            <w:r>
              <w:rPr>
                <w:rFonts w:hint="default" w:ascii="Cambria" w:hAnsi="Cambria" w:eastAsia="Cambria" w:cs="Cambria"/>
                <w:sz w:val="20"/>
                <w:szCs w:val="20"/>
                <w:vertAlign w:val="baseline"/>
                <w:rtl w:val="0"/>
                <w:lang w:val="en-US"/>
              </w:rPr>
              <w:t>Enhanced the application by expanding the admin panel with additional features using React JS. This provides adminstrators with a comprehenisve set of functionalities.</w:t>
            </w:r>
          </w:p>
          <w:p>
            <w:pPr>
              <w:widowControl w:val="0"/>
              <w:numPr>
                <w:ilvl w:val="0"/>
                <w:numId w:val="3"/>
              </w:numPr>
              <w:tabs>
                <w:tab w:val="left" w:pos="70"/>
              </w:tabs>
              <w:spacing w:after="0"/>
              <w:ind w:left="216" w:hanging="216"/>
              <w:jc w:val="both"/>
            </w:pPr>
            <w:r>
              <w:rPr>
                <w:rFonts w:ascii="Cambria" w:hAnsi="Cambria" w:eastAsia="Cambria" w:cs="Cambria"/>
                <w:sz w:val="20"/>
                <w:szCs w:val="20"/>
                <w:vertAlign w:val="baseline"/>
                <w:rtl w:val="0"/>
              </w:rPr>
              <w:t xml:space="preserve">Coordinated with back-end developers </w:t>
            </w:r>
            <w:r>
              <w:rPr>
                <w:rFonts w:hint="default" w:ascii="Cambria" w:hAnsi="Cambria" w:eastAsia="Cambria" w:cs="Cambria"/>
                <w:sz w:val="20"/>
                <w:szCs w:val="20"/>
                <w:vertAlign w:val="baseline"/>
                <w:rtl w:val="0"/>
                <w:lang w:val="en-US"/>
              </w:rPr>
              <w:t>and integrated APIs to enable various operations such as adding, editing, deleting, and updating songs. This ensures seamless interatction between the application and the backend.</w:t>
            </w:r>
          </w:p>
          <w:p>
            <w:pPr>
              <w:widowControl w:val="0"/>
              <w:numPr>
                <w:ilvl w:val="0"/>
                <w:numId w:val="3"/>
              </w:numPr>
              <w:tabs>
                <w:tab w:val="left" w:pos="70"/>
              </w:tabs>
              <w:spacing w:after="0"/>
              <w:ind w:left="216" w:hanging="216"/>
              <w:jc w:val="both"/>
            </w:pPr>
            <w:r>
              <w:rPr>
                <w:rFonts w:hint="default" w:ascii="Cambria" w:hAnsi="Cambria" w:eastAsia="Cambria" w:cs="Cambria"/>
                <w:sz w:val="20"/>
                <w:szCs w:val="20"/>
                <w:vertAlign w:val="baseline"/>
                <w:rtl w:val="0"/>
                <w:lang w:val="en-US"/>
              </w:rPr>
              <w:t>Developed and implemented robust validations to ensure accurate and secure addition of songs and .CSV files.This helps maintain data integrity and prevents any potential issues.</w:t>
            </w:r>
          </w:p>
          <w:p>
            <w:pPr>
              <w:widowControl w:val="0"/>
              <w:numPr>
                <w:ilvl w:val="0"/>
                <w:numId w:val="3"/>
              </w:numPr>
              <w:tabs>
                <w:tab w:val="left" w:pos="70"/>
              </w:tabs>
              <w:spacing w:after="0"/>
              <w:ind w:left="216" w:hanging="216"/>
              <w:jc w:val="both"/>
              <w:rPr>
                <w:rFonts w:ascii="Cambria" w:hAnsi="Cambria" w:eastAsia="Cambria" w:cs="Cambria"/>
                <w:sz w:val="20"/>
                <w:szCs w:val="20"/>
                <w:vertAlign w:val="baseline"/>
                <w:rtl w:val="0"/>
              </w:rPr>
            </w:pPr>
            <w:r>
              <w:rPr>
                <w:rFonts w:hint="default" w:ascii="Cambria" w:hAnsi="Cambria" w:eastAsia="Cambria" w:cs="Cambria"/>
                <w:sz w:val="20"/>
                <w:szCs w:val="20"/>
                <w:vertAlign w:val="baseline"/>
                <w:rtl w:val="0"/>
                <w:lang w:val="en-US"/>
              </w:rPr>
              <w:t>Implemented code login to extract and push songs from and into the S3 bucket. This allows  efficient storage and retrieval of song files, enhancing scalability and accessibility.</w:t>
            </w:r>
          </w:p>
          <w:p>
            <w:pPr>
              <w:widowControl w:val="0"/>
              <w:tabs>
                <w:tab w:val="left" w:pos="70"/>
              </w:tabs>
              <w:spacing w:after="0"/>
              <w:jc w:val="both"/>
              <w:rPr>
                <w:rFonts w:ascii="Cambria" w:hAnsi="Cambria" w:eastAsia="Cambria" w:cs="Cambria"/>
                <w:b w:val="0"/>
                <w:sz w:val="20"/>
                <w:szCs w:val="20"/>
                <w:vertAlign w:val="baseline"/>
              </w:rPr>
            </w:pPr>
          </w:p>
          <w:p>
            <w:pPr>
              <w:widowControl w:val="0"/>
              <w:tabs>
                <w:tab w:val="left" w:pos="617"/>
                <w:tab w:val="left" w:pos="720"/>
              </w:tabs>
              <w:spacing w:after="0" w:line="276" w:lineRule="auto"/>
              <w:jc w:val="both"/>
              <w:rPr>
                <w:rFonts w:ascii="Cambria" w:hAnsi="Cambria" w:eastAsia="Cambria" w:cs="Cambria"/>
                <w:sz w:val="20"/>
                <w:szCs w:val="20"/>
                <w:vertAlign w:val="baseline"/>
              </w:rPr>
            </w:pPr>
            <w:r>
              <w:rPr>
                <w:rFonts w:ascii="Cambria" w:hAnsi="Cambria" w:eastAsia="Cambria" w:cs="Cambria"/>
                <w:b/>
                <w:sz w:val="20"/>
                <w:szCs w:val="20"/>
                <w:vertAlign w:val="baseline"/>
                <w:rtl w:val="0"/>
              </w:rPr>
              <w:t xml:space="preserve">Stack: </w:t>
            </w:r>
            <w:r>
              <w:rPr>
                <w:rFonts w:ascii="Cambria" w:hAnsi="Cambria" w:eastAsia="Cambria" w:cs="Cambria"/>
                <w:sz w:val="20"/>
                <w:szCs w:val="20"/>
                <w:vertAlign w:val="baseline"/>
                <w:rtl w:val="0"/>
              </w:rPr>
              <w:t>React JS, Hooks,</w:t>
            </w:r>
            <w:r>
              <w:rPr>
                <w:rFonts w:hint="default" w:ascii="Cambria" w:hAnsi="Cambria" w:eastAsia="Cambria" w:cs="Cambria"/>
                <w:sz w:val="20"/>
                <w:szCs w:val="20"/>
                <w:vertAlign w:val="baseline"/>
                <w:rtl w:val="0"/>
                <w:lang w:val="en-US"/>
              </w:rPr>
              <w:t>Prime react,Prime flex,</w:t>
            </w:r>
            <w:r>
              <w:rPr>
                <w:rFonts w:ascii="Cambria" w:hAnsi="Cambria" w:eastAsia="Cambria" w:cs="Cambria"/>
                <w:sz w:val="20"/>
                <w:szCs w:val="20"/>
                <w:vertAlign w:val="baseline"/>
                <w:rtl w:val="0"/>
              </w:rPr>
              <w:t xml:space="preserve">HTML, CSS. </w:t>
            </w:r>
          </w:p>
          <w:p>
            <w:pPr>
              <w:spacing w:after="0" w:line="276" w:lineRule="auto"/>
              <w:ind w:right="189"/>
              <w:jc w:val="both"/>
              <w:rPr>
                <w:rFonts w:ascii="Cambria" w:hAnsi="Cambria" w:eastAsia="Cambria" w:cs="Cambria"/>
                <w:b w:val="0"/>
                <w:sz w:val="20"/>
                <w:szCs w:val="20"/>
                <w:vertAlign w:val="baseline"/>
              </w:rPr>
            </w:pPr>
          </w:p>
          <w:p>
            <w:pPr>
              <w:spacing w:after="0" w:line="276" w:lineRule="auto"/>
              <w:jc w:val="both"/>
              <w:rPr>
                <w:rFonts w:ascii="Cambria" w:hAnsi="Cambria" w:eastAsia="Cambria" w:cs="Cambria"/>
                <w:sz w:val="20"/>
                <w:szCs w:val="20"/>
                <w:vertAlign w:val="baseline"/>
                <w:rtl w:val="0"/>
              </w:rPr>
            </w:pPr>
            <w:r>
              <w:rPr>
                <w:rFonts w:ascii="Cambria" w:hAnsi="Cambria" w:eastAsia="Cambria" w:cs="Cambria"/>
                <w:b/>
                <w:sz w:val="20"/>
                <w:szCs w:val="20"/>
                <w:vertAlign w:val="baseline"/>
                <w:rtl w:val="0"/>
              </w:rPr>
              <w:t>Project Description:</w:t>
            </w:r>
            <w:r>
              <w:rPr>
                <w:rFonts w:ascii="Cambria" w:hAnsi="Cambria" w:eastAsia="Cambria" w:cs="Cambria"/>
                <w:sz w:val="20"/>
                <w:szCs w:val="20"/>
                <w:vertAlign w:val="baseline"/>
                <w:rtl w:val="0"/>
              </w:rPr>
              <w:t xml:space="preserve">  </w:t>
            </w:r>
          </w:p>
          <w:p>
            <w:pPr>
              <w:spacing w:after="0" w:line="276" w:lineRule="auto"/>
              <w:jc w:val="both"/>
              <w:rPr>
                <w:rFonts w:hint="default" w:ascii="Cambria" w:hAnsi="Cambria" w:eastAsia="Cambria" w:cs="Cambria"/>
                <w:sz w:val="20"/>
                <w:szCs w:val="20"/>
                <w:vertAlign w:val="baseline"/>
                <w:rtl w:val="0"/>
                <w:lang w:val="en-US"/>
              </w:rPr>
            </w:pPr>
            <w:r>
              <w:rPr>
                <w:rFonts w:hint="default" w:ascii="Cambria" w:hAnsi="Cambria" w:eastAsia="Cambria" w:cs="Cambria"/>
                <w:sz w:val="20"/>
                <w:szCs w:val="20"/>
                <w:vertAlign w:val="baseline"/>
                <w:rtl w:val="0"/>
                <w:lang w:val="en-US"/>
              </w:rPr>
              <w:t xml:space="preserve">This application is a flexible framework that allows users to listen to songs composed by </w:t>
            </w:r>
          </w:p>
          <w:p>
            <w:pPr>
              <w:spacing w:after="0" w:line="276" w:lineRule="auto"/>
              <w:jc w:val="both"/>
              <w:rPr>
                <w:rFonts w:ascii="Cambria" w:hAnsi="Cambria" w:eastAsia="Cambria" w:cs="Cambria"/>
                <w:sz w:val="20"/>
                <w:szCs w:val="20"/>
                <w:vertAlign w:val="baseline"/>
              </w:rPr>
            </w:pPr>
            <w:r>
              <w:rPr>
                <w:rFonts w:hint="default" w:ascii="Cambria" w:hAnsi="Cambria" w:eastAsia="Cambria" w:cs="Cambria"/>
                <w:sz w:val="20"/>
                <w:szCs w:val="20"/>
                <w:vertAlign w:val="baseline"/>
                <w:rtl w:val="0"/>
                <w:lang w:val="en-US"/>
              </w:rPr>
              <w:t>Dr. Balamuralikrishna. Users can search for songs by criteria such as singer name, recording year,raaga, and taala. Contributors have the ability to add new songs to the database, manage their personal collection, and edit or delete songs. With a comprehensive song library, playback functionality, and personalized collections, this application provides an immersive experience for users to explore and enjoy Dr. Balamuralikrishna’s compositions.</w:t>
            </w:r>
          </w:p>
        </w:tc>
      </w:tr>
    </w:tbl>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p>
      <w:pPr>
        <w:shd w:val="clear" w:fill="FFFFFF"/>
        <w:spacing w:after="0"/>
        <w:rPr>
          <w:rFonts w:ascii="Cambria" w:hAnsi="Cambria" w:eastAsia="Cambria" w:cs="Cambria"/>
          <w:sz w:val="20"/>
          <w:szCs w:val="20"/>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59" w:lineRule="auto"/>
        <w:ind w:left="0" w:right="0" w:firstLine="0"/>
        <w:jc w:val="both"/>
        <w:rPr>
          <w:rFonts w:ascii="Times New Roman" w:hAnsi="Times New Roman" w:eastAsia="Times New Roman" w:cs="Times New Roman"/>
          <w:b w:val="0"/>
          <w:i w:val="0"/>
          <w:smallCaps w:val="0"/>
          <w:strike w:val="0"/>
          <w:color w:val="000000"/>
          <w:sz w:val="20"/>
          <w:szCs w:val="20"/>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59" w:lineRule="auto"/>
        <w:ind w:left="0" w:right="0" w:firstLine="0"/>
        <w:jc w:val="both"/>
        <w:rPr>
          <w:rFonts w:ascii="Cambria" w:hAnsi="Cambria" w:eastAsia="Cambria" w:cs="Cambria"/>
          <w:b w:val="0"/>
          <w:i w:val="0"/>
          <w:smallCaps w:val="0"/>
          <w:strike w:val="0"/>
          <w:color w:val="000000"/>
          <w:sz w:val="20"/>
          <w:szCs w:val="20"/>
          <w:u w:val="none"/>
          <w:shd w:val="clear" w:fill="auto"/>
          <w:vertAlign w:val="baseline"/>
        </w:rPr>
      </w:pPr>
    </w:p>
    <w:p>
      <w:pPr>
        <w:shd w:val="clear" w:fill="FFFFFF"/>
        <w:spacing w:after="0"/>
        <w:rPr>
          <w:rFonts w:ascii="Cambria" w:hAnsi="Cambria" w:eastAsia="Cambria" w:cs="Cambria"/>
          <w:sz w:val="20"/>
          <w:szCs w:val="20"/>
          <w:vertAlign w:val="baseline"/>
        </w:rPr>
      </w:pPr>
    </w:p>
    <w:p>
      <w:pPr>
        <w:pStyle w:val="3"/>
        <w:spacing w:before="0"/>
        <w:rPr>
          <w:vertAlign w:val="baseline"/>
        </w:rPr>
      </w:pPr>
    </w:p>
    <w:p>
      <w:pPr>
        <w:spacing w:after="0"/>
        <w:jc w:val="both"/>
        <w:rPr>
          <w:rFonts w:ascii="Lato" w:hAnsi="Lato" w:eastAsia="Lato" w:cs="Lato"/>
          <w:vertAlign w:val="baseline"/>
        </w:rPr>
      </w:pPr>
    </w:p>
    <w:p>
      <w:pPr>
        <w:rPr>
          <w:vertAlign w:val="baseline"/>
        </w:rPr>
      </w:pPr>
    </w:p>
    <w:sectPr>
      <w:headerReference r:id="rId5" w:type="default"/>
      <w:pgSz w:w="11909" w:h="16834"/>
      <w:pgMar w:top="1728" w:right="720" w:bottom="778" w:left="720" w:header="720" w:footer="403"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Cambria">
    <w:panose1 w:val="02040503050406030204"/>
    <w:charset w:val="00"/>
    <w:family w:val="auto"/>
    <w:pitch w:val="default"/>
    <w:sig w:usb0="E00006FF" w:usb1="420024FF" w:usb2="02000000" w:usb3="00000000" w:csb0="2000019F" w:csb1="00000000"/>
  </w:font>
  <w:font w:name="La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to Sans Symbols">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rPr>
    </w:pPr>
    <w:r>
      <w:rPr>
        <w:rFonts w:hint="default" w:ascii="Cambria" w:hAnsi="Cambria" w:eastAsia="Cambria" w:cs="Cambria"/>
        <w:b/>
        <w:rtl w:val="0"/>
        <w:lang w:val="en-US"/>
      </w:rPr>
      <w:t>Therissa Nalli</w:t>
    </w:r>
    <w:r>
      <w:rPr>
        <w:rFonts w:ascii="Cambria" w:hAnsi="Cambria" w:eastAsia="Cambria" w:cs="Cambria"/>
        <w:b/>
        <w:rtl w:val="0"/>
      </w:rPr>
      <w:t xml:space="preserve">                                                                                                         </w:t>
    </w:r>
    <w:r>
      <w:rPr>
        <w:rFonts w:ascii="Cambria" w:hAnsi="Cambria" w:eastAsia="Cambria" w:cs="Cambria"/>
        <w:rtl w:val="0"/>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hint="default" w:ascii="Cambria" w:hAnsi="Cambria" w:eastAsia="Cambria" w:cs="Cambria"/>
        <w:lang w:val="en-US"/>
      </w:rPr>
    </w:pPr>
    <w:r>
      <w:rPr>
        <w:rFonts w:hint="default" w:ascii="Cambria" w:hAnsi="Cambria" w:eastAsia="Cambria" w:cs="Cambria"/>
        <w:rtl w:val="0"/>
        <w:lang w:val="en-US"/>
      </w:rPr>
      <w:t xml:space="preserve">UI </w:t>
    </w:r>
    <w:r>
      <w:rPr>
        <w:rFonts w:ascii="Cambria" w:hAnsi="Cambria" w:eastAsia="Cambria" w:cs="Cambria"/>
        <w:rtl w:val="0"/>
      </w:rPr>
      <w:t xml:space="preserve">Developer                                                                                                             </w:t>
    </w:r>
    <w:r>
      <w:rPr>
        <w:rFonts w:hint="default" w:ascii="Cambria" w:hAnsi="Cambria" w:eastAsia="Cambria" w:cs="Cambria"/>
        <w:rtl w:val="0"/>
        <w:lang w:val="en-US"/>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i w:val="0"/>
        <w:smallCaps w:val="0"/>
        <w:strike w:val="0"/>
        <w:color w:val="000000"/>
        <w:sz w:val="22"/>
        <w:szCs w:val="22"/>
        <w:u w:val="none"/>
        <w:shd w:val="clear" w:fill="auto"/>
        <w:vertAlign w:val="baseline"/>
      </w:rPr>
    </w:pPr>
    <w:r>
      <w:rPr>
        <w:rFonts w:hint="default" w:ascii="Cambria" w:hAnsi="Cambria" w:eastAsia="Cambria" w:cs="Cambria"/>
        <w:i w:val="0"/>
        <w:smallCaps w:val="0"/>
        <w:strike w:val="0"/>
        <w:color w:val="000000"/>
        <w:sz w:val="22"/>
        <w:szCs w:val="22"/>
        <w:u w:val="none"/>
        <w:shd w:val="clear" w:fill="auto"/>
        <w:vertAlign w:val="baseline"/>
        <w:rtl w:val="0"/>
        <w:lang w:val="en-US"/>
      </w:rPr>
      <w:t>sony20david@gmail.com</w:t>
    </w:r>
    <w:r>
      <w:rPr>
        <w:rFonts w:ascii="Cambria" w:hAnsi="Cambria" w:eastAsia="Cambria" w:cs="Cambria"/>
        <w:i w:val="0"/>
        <w:smallCaps w:val="0"/>
        <w:strike w:val="0"/>
        <w:color w:val="000000"/>
        <w:sz w:val="22"/>
        <w:szCs w:val="22"/>
        <w:u w:val="none"/>
        <w:shd w:val="clear" w:fill="auto"/>
        <w:vertAlign w:val="baseline"/>
        <w:rtl w:val="0"/>
      </w:rPr>
      <w:tab/>
    </w:r>
    <w:r>
      <w:rPr>
        <w:rFonts w:ascii="Cambria" w:hAnsi="Cambria" w:eastAsia="Cambria" w:cs="Cambria"/>
        <w:i w:val="0"/>
        <w:smallCaps w:val="0"/>
        <w:strike w:val="0"/>
        <w:color w:val="000000"/>
        <w:sz w:val="22"/>
        <w:szCs w:val="22"/>
        <w:u w:val="none"/>
        <w:shd w:val="clear" w:fill="auto"/>
        <w:vertAlign w:val="baseline"/>
        <w:rtl w:val="0"/>
      </w:rPr>
      <w:t xml:space="preserve">                  </w:t>
    </w:r>
    <w:r>
      <w:rPr>
        <w:rFonts w:ascii="Cambria" w:hAnsi="Cambria" w:eastAsia="Cambria" w:cs="Cambria"/>
        <w:rtl w:val="0"/>
      </w:rPr>
      <w:t xml:space="preserve">                                                                 </w:t>
    </w:r>
    <w:r>
      <w:rPr>
        <w:rFonts w:hint="default" w:ascii="Cambria" w:hAnsi="Cambria" w:eastAsia="Cambria" w:cs="Cambria"/>
        <w:rtl w:val="0"/>
        <w:lang w:val="en-US"/>
      </w:rPr>
      <w:t xml:space="preserve">   </w:t>
    </w:r>
    <w:r>
      <w:drawing>
        <wp:anchor distT="0" distB="0" distL="0" distR="0" simplePos="0" relativeHeight="251659264" behindDoc="0" locked="0" layoutInCell="1" allowOverlap="1">
          <wp:simplePos x="0" y="0"/>
          <wp:positionH relativeFrom="column">
            <wp:posOffset>-542290</wp:posOffset>
          </wp:positionH>
          <wp:positionV relativeFrom="paragraph">
            <wp:posOffset>302895</wp:posOffset>
          </wp:positionV>
          <wp:extent cx="7776845" cy="749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1"/>
                  <a:srcRect l="7598" t="612500" r="-7598" b="-612500"/>
                  <a:stretch>
                    <a:fillRect/>
                  </a:stretch>
                </pic:blipFill>
                <pic:spPr>
                  <a:xfrm>
                    <a:off x="0" y="0"/>
                    <a:ext cx="7776845" cy="74930"/>
                  </a:xfrm>
                  <a:prstGeom prst="rect">
                    <a:avLst/>
                  </a:prstGeom>
                </pic:spPr>
              </pic:pic>
            </a:graphicData>
          </a:graphic>
        </wp:anchor>
      </w:drawing>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hint="default" w:ascii="Cambria" w:hAnsi="Cambria" w:eastAsia="Cambria" w:cs="Cambria"/>
        <w:lang w:val="en-US"/>
      </w:rPr>
    </w:pPr>
    <w:r>
      <w:rPr>
        <w:rFonts w:ascii="Cambria" w:hAnsi="Cambria" w:eastAsia="Cambria" w:cs="Cambria"/>
        <w:rtl w:val="0"/>
      </w:rPr>
      <w:t xml:space="preserve">+91 </w:t>
    </w:r>
    <w:r>
      <w:rPr>
        <w:rFonts w:hint="default" w:ascii="Cambria" w:hAnsi="Cambria" w:eastAsia="Cambria" w:cs="Cambria"/>
        <w:rtl w:val="0"/>
        <w:lang w:val="en-US"/>
      </w:rPr>
      <w:t>9177823131</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rPr>
    </w:pPr>
    <w:r>
      <w:drawing>
        <wp:anchor distT="0" distB="0" distL="0" distR="0" simplePos="0" relativeHeight="251659264" behindDoc="0" locked="0" layoutInCell="1" allowOverlap="1">
          <wp:simplePos x="0" y="0"/>
          <wp:positionH relativeFrom="column">
            <wp:posOffset>-542290</wp:posOffset>
          </wp:positionH>
          <wp:positionV relativeFrom="paragraph">
            <wp:posOffset>140970</wp:posOffset>
          </wp:positionV>
          <wp:extent cx="7776845" cy="7493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referRelativeResize="0"/>
                </pic:nvPicPr>
                <pic:blipFill>
                  <a:blip r:embed="rId1"/>
                  <a:srcRect/>
                  <a:stretch>
                    <a:fillRect/>
                  </a:stretch>
                </pic:blipFill>
                <pic:spPr>
                  <a:xfrm>
                    <a:off x="0" y="0"/>
                    <a:ext cx="7776845" cy="74930"/>
                  </a:xfrm>
                  <a:prstGeom prst="rect">
                    <a:avLst/>
                  </a:prstGeom>
                </pic:spPr>
              </pic:pic>
            </a:graphicData>
          </a:graphic>
        </wp:anchor>
      </w:drawing>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left" w:pos="8130"/>
        <w:tab w:val="right" w:pos="9360"/>
      </w:tabs>
      <w:spacing w:before="0" w:after="0" w:line="240" w:lineRule="auto"/>
      <w:ind w:left="0" w:right="0" w:firstLine="0"/>
      <w:jc w:val="left"/>
      <w:rPr>
        <w:rFonts w:ascii="Cambria" w:hAnsi="Cambria" w:eastAsia="Cambria" w:cs="Cambr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ind w:left="720" w:hanging="360"/>
      </w:pPr>
      <w:rPr>
        <w:rFonts w:ascii="Noto Sans Symbols" w:hAnsi="Noto Sans Symbols" w:eastAsia="Noto Sans Symbols" w:cs="Noto Sans Symbols"/>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
    <w:nsid w:val="0053208E"/>
    <w:multiLevelType w:val="multilevel"/>
    <w:tmpl w:val="0053208E"/>
    <w:lvl w:ilvl="0" w:tentative="0">
      <w:start w:val="1"/>
      <w:numFmt w:val="bullet"/>
      <w:lvlText w:val="▪"/>
      <w:lvlJc w:val="left"/>
      <w:pPr>
        <w:ind w:left="720" w:hanging="360"/>
      </w:pPr>
      <w:rPr>
        <w:rFonts w:ascii="Noto Sans Symbols" w:hAnsi="Noto Sans Symbols" w:eastAsia="Noto Sans Symbols" w:cs="Noto Sans Symbols"/>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
    <w:nsid w:val="59ADCABA"/>
    <w:multiLevelType w:val="multilevel"/>
    <w:tmpl w:val="59ADCABA"/>
    <w:lvl w:ilvl="0" w:tentative="0">
      <w:start w:val="1"/>
      <w:numFmt w:val="bullet"/>
      <w:lvlText w:val="●"/>
      <w:lvlJc w:val="left"/>
      <w:pPr>
        <w:ind w:left="720" w:hanging="360"/>
      </w:pPr>
      <w:rPr>
        <w:rFonts w:ascii="Noto Sans Symbols" w:hAnsi="Noto Sans Symbols" w:eastAsia="Noto Sans Symbols" w:cs="Noto Sans Symbols"/>
        <w:sz w:val="16"/>
        <w:szCs w:val="16"/>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
  <w:rsids>
    <w:rsidRoot w:val="00000000"/>
    <w:rsid w:val="056F6903"/>
    <w:rsid w:val="239F090A"/>
    <w:rsid w:val="296956F3"/>
    <w:rsid w:val="4B5D0F8C"/>
    <w:rsid w:val="4BD8395B"/>
    <w:rsid w:val="4CAA3CA9"/>
    <w:rsid w:val="4CD0267D"/>
    <w:rsid w:val="589C10D8"/>
    <w:rsid w:val="714069DF"/>
    <w:rsid w:val="73FF4661"/>
    <w:rsid w:val="755D72AA"/>
    <w:rsid w:val="76780840"/>
    <w:rsid w:val="76CD5890"/>
    <w:rsid w:val="7B8317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SimSun" w:cs="Times New Roman"/>
      <w:sz w:val="22"/>
      <w:szCs w:val="22"/>
      <w:lang w:val="en-US"/>
    </w:rPr>
  </w:style>
  <w:style w:type="paragraph" w:styleId="2">
    <w:name w:val="heading 1"/>
    <w:basedOn w:val="1"/>
    <w:next w:val="1"/>
    <w:uiPriority w:val="0"/>
    <w:pPr>
      <w:keepNext/>
      <w:keepLines/>
      <w:spacing w:before="240" w:after="0" w:line="259" w:lineRule="auto"/>
    </w:pPr>
    <w:rPr>
      <w:rFonts w:ascii="Calibri" w:hAnsi="Calibri" w:eastAsia="Calibri" w:cs="Calibri"/>
      <w:color w:val="2F5496"/>
      <w:sz w:val="32"/>
      <w:szCs w:val="32"/>
      <w:vertAlign w:val="baseline"/>
    </w:rPr>
  </w:style>
  <w:style w:type="paragraph" w:styleId="3">
    <w:name w:val="heading 2"/>
    <w:basedOn w:val="1"/>
    <w:next w:val="1"/>
    <w:qFormat/>
    <w:uiPriority w:val="0"/>
    <w:pPr>
      <w:keepLines/>
      <w:spacing w:before="320" w:after="120" w:line="240" w:lineRule="auto"/>
    </w:pPr>
    <w:rPr>
      <w:rFonts w:ascii="Arial" w:hAnsi="Arial" w:eastAsia="Arial" w:cs="Arial"/>
      <w:b/>
      <w:smallCaps/>
      <w:color w:val="000000"/>
      <w:sz w:val="28"/>
      <w:szCs w:val="28"/>
      <w:vertAlign w:val="baseline"/>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qFormat/>
    <w:uiPriority w:val="0"/>
    <w:pPr>
      <w:keepNext/>
      <w:keepLines/>
      <w:pageBreakBefore w:val="0"/>
      <w:spacing w:before="240" w:after="40"/>
    </w:pPr>
    <w:rPr>
      <w:b/>
      <w:sz w:val="24"/>
      <w:szCs w:val="24"/>
    </w:rPr>
  </w:style>
  <w:style w:type="paragraph" w:styleId="6">
    <w:name w:val="heading 5"/>
    <w:basedOn w:val="1"/>
    <w:next w:val="1"/>
    <w:qFormat/>
    <w:uiPriority w:val="0"/>
    <w:pPr>
      <w:keepNext/>
      <w:keepLines/>
      <w:pageBreakBefore w:val="0"/>
      <w:spacing w:before="220" w:after="40"/>
    </w:pPr>
    <w:rPr>
      <w:b/>
      <w:sz w:val="22"/>
      <w:szCs w:val="22"/>
    </w:rPr>
  </w:style>
  <w:style w:type="paragraph" w:styleId="7">
    <w:name w:val="heading 6"/>
    <w:basedOn w:val="1"/>
    <w:next w:val="1"/>
    <w:qFormat/>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footer"/>
    <w:basedOn w:val="1"/>
    <w:uiPriority w:val="0"/>
    <w:pPr>
      <w:tabs>
        <w:tab w:val="center" w:pos="4153"/>
        <w:tab w:val="right" w:pos="8306"/>
      </w:tabs>
      <w:snapToGrid w:val="0"/>
      <w:jc w:val="left"/>
    </w:pPr>
    <w:rPr>
      <w:sz w:val="18"/>
      <w:szCs w:val="18"/>
    </w:rPr>
  </w:style>
  <w:style w:type="paragraph" w:styleId="11">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2">
    <w:name w:val="Title"/>
    <w:basedOn w:val="1"/>
    <w:next w:val="1"/>
    <w:qFormat/>
    <w:uiPriority w:val="0"/>
    <w:pPr>
      <w:keepNext/>
      <w:keepLines/>
      <w:pageBreakBefore w:val="0"/>
      <w:spacing w:before="480" w:after="120"/>
    </w:pPr>
    <w:rPr>
      <w:b/>
      <w:sz w:val="72"/>
      <w:szCs w:val="72"/>
    </w:rPr>
  </w:style>
  <w:style w:type="table" w:customStyle="1" w:styleId="13">
    <w:name w:val="Table Normal1"/>
    <w:qFormat/>
    <w:uiPriority w:val="0"/>
  </w:style>
  <w:style w:type="table" w:customStyle="1" w:styleId="14">
    <w:name w:val="_Style 10"/>
    <w:basedOn w:val="13"/>
    <w:uiPriority w:val="0"/>
    <w:tblPr>
      <w:tblCellMar>
        <w:top w:w="100" w:type="dxa"/>
        <w:left w:w="100" w:type="dxa"/>
        <w:bottom w:w="100" w:type="dxa"/>
        <w:right w:w="100"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15">
    <w:name w:val="_Style 11"/>
    <w:basedOn w:val="13"/>
    <w:uiPriority w:val="0"/>
    <w:tblPr>
      <w:tblCellMar>
        <w:top w:w="100" w:type="dxa"/>
        <w:left w:w="100" w:type="dxa"/>
        <w:bottom w:w="100" w:type="dxa"/>
        <w:right w:w="100"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16">
    <w:name w:val="_Style 12"/>
    <w:basedOn w:val="13"/>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Office_11.2.0.11219_F1E327BC-269C-435d-A152-05C5408002CA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2023-04-12T08:55:00Z</dcterms:created>
  <dc:creator>sukotapati</dc:creator>
  <cp:lastModifiedBy>tnalli</cp:lastModifiedBy>
  <dcterms:modified xsi:type="dcterms:W3CDTF">2023-06-08T17:07:35Z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1033-11.2.0.11219</vt:lpwstr>
  </property>
  <property fmtid="{D5CDD505-2E9C-101B-9397-08002B2CF9AE}" pid="3" name="ICV">
    <vt:lpwstr>7959085C61454CD093A83CA1BFEFC754</vt:lpwstr>
  </property>
</Properties>
</file>